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3656" w14:textId="4B9B2D67" w:rsidR="00F46ECA" w:rsidRPr="00CA6C09" w:rsidRDefault="008E16EA">
      <w:pPr>
        <w:pStyle w:val="Ttulo"/>
        <w:rPr>
          <w:rFonts w:ascii="Cambria" w:hAnsi="Cambria"/>
          <w:b/>
          <w:bCs/>
          <w:sz w:val="48"/>
          <w:szCs w:val="48"/>
          <w:lang w:val="pt-BR"/>
        </w:rPr>
      </w:pPr>
      <w:r w:rsidRPr="00CA6C09">
        <w:rPr>
          <w:rFonts w:ascii="Cambria" w:hAnsi="Cambria"/>
          <w:b/>
          <w:bCs/>
          <w:sz w:val="48"/>
          <w:szCs w:val="48"/>
          <w:lang w:val="pt-BR"/>
        </w:rPr>
        <w:t>DECLARAÇÃO DE RESPONSABILIDADE</w:t>
      </w:r>
    </w:p>
    <w:p w14:paraId="649AD5D6" w14:textId="30C7CC76" w:rsidR="008E16EA" w:rsidRPr="00CA6C09" w:rsidRDefault="008E16EA" w:rsidP="008E16EA">
      <w:pPr>
        <w:pStyle w:val="Ttulo"/>
        <w:jc w:val="both"/>
        <w:rPr>
          <w:b/>
          <w:bCs/>
          <w:sz w:val="96"/>
          <w:szCs w:val="96"/>
          <w:lang w:val="pt-BR"/>
        </w:rPr>
      </w:pPr>
      <w:r w:rsidRPr="00CA6C09">
        <w:rPr>
          <w:rFonts w:cs="Calibri"/>
          <w:b/>
          <w:bCs/>
          <w:sz w:val="36"/>
          <w:szCs w:val="36"/>
          <w:lang w:val="pt-BR"/>
        </w:rPr>
        <w:t>VISTORIA DE EDIFICAÇÕES</w:t>
      </w:r>
    </w:p>
    <w:p w14:paraId="2CAA3193" w14:textId="77777777" w:rsidR="00F46ECA" w:rsidRPr="008E16EA" w:rsidRDefault="005078B0">
      <w:pPr>
        <w:pStyle w:val="Subttulo"/>
        <w:rPr>
          <w:lang w:val="pt-BR"/>
        </w:rPr>
      </w:pPr>
      <w:r w:rsidRPr="008E16EA">
        <w:rPr>
          <w:lang w:val="pt-BR"/>
        </w:rPr>
        <w:t>Referente ao Projeto Hidrossanitário Aprovado junto ao SAMAE</w:t>
      </w:r>
    </w:p>
    <w:p w14:paraId="183C8DF3" w14:textId="77777777" w:rsidR="00F46ECA" w:rsidRDefault="005078B0" w:rsidP="008E16EA">
      <w:pPr>
        <w:pStyle w:val="Ttulo1"/>
        <w:spacing w:after="240"/>
        <w:rPr>
          <w:lang w:val="pt-BR"/>
        </w:rPr>
      </w:pPr>
      <w:r w:rsidRPr="008E16EA">
        <w:rPr>
          <w:lang w:val="pt-BR"/>
        </w:rPr>
        <w:t>DADOS DO EMPREENDIMENTO</w:t>
      </w:r>
    </w:p>
    <w:p w14:paraId="661E69EF" w14:textId="3EAC0324" w:rsidR="00F46ECA" w:rsidRPr="008E16EA" w:rsidRDefault="005078B0">
      <w:pPr>
        <w:rPr>
          <w:lang w:val="pt-BR"/>
        </w:rPr>
      </w:pPr>
      <w:r w:rsidRPr="008E16EA">
        <w:rPr>
          <w:lang w:val="pt-BR"/>
        </w:rPr>
        <w:t>Empreendimento: ___________________________________________</w:t>
      </w:r>
      <w:r w:rsidR="008E16EA">
        <w:rPr>
          <w:lang w:val="pt-BR"/>
        </w:rPr>
        <w:t>_________________________________________</w:t>
      </w:r>
    </w:p>
    <w:p w14:paraId="37D2DAAE" w14:textId="431D6810" w:rsidR="00F46ECA" w:rsidRPr="008E16EA" w:rsidRDefault="005078B0">
      <w:pPr>
        <w:rPr>
          <w:lang w:val="pt-BR"/>
        </w:rPr>
      </w:pPr>
      <w:r w:rsidRPr="008E16EA">
        <w:rPr>
          <w:lang w:val="pt-BR"/>
        </w:rPr>
        <w:t>Endereço: _________________________________________________</w:t>
      </w:r>
      <w:r w:rsidR="008E16EA">
        <w:rPr>
          <w:lang w:val="pt-BR"/>
        </w:rPr>
        <w:t>____________________________________________</w:t>
      </w:r>
    </w:p>
    <w:p w14:paraId="4C53D3BF" w14:textId="770DEFF0" w:rsidR="008E16EA" w:rsidRDefault="005078B0">
      <w:pPr>
        <w:rPr>
          <w:lang w:val="pt-BR"/>
        </w:rPr>
      </w:pPr>
      <w:r w:rsidRPr="008E16EA">
        <w:rPr>
          <w:lang w:val="pt-BR"/>
        </w:rPr>
        <w:t>Proprietário (Titular do Imóvel): ___________________________</w:t>
      </w:r>
      <w:r w:rsidR="008E16EA">
        <w:rPr>
          <w:lang w:val="pt-BR"/>
        </w:rPr>
        <w:t>_______________________________________</w:t>
      </w:r>
      <w:r w:rsidRPr="008E16EA">
        <w:rPr>
          <w:lang w:val="pt-BR"/>
        </w:rPr>
        <w:t xml:space="preserve">_ </w:t>
      </w:r>
    </w:p>
    <w:p w14:paraId="2F1C0B6C" w14:textId="6F7A74D5" w:rsidR="00F46ECA" w:rsidRPr="008E16EA" w:rsidRDefault="005078B0">
      <w:pPr>
        <w:rPr>
          <w:lang w:val="pt-BR"/>
        </w:rPr>
      </w:pPr>
      <w:r w:rsidRPr="008E16EA">
        <w:rPr>
          <w:lang w:val="pt-BR"/>
        </w:rPr>
        <w:t>CPF: ____________________________</w:t>
      </w:r>
      <w:r w:rsidR="008E16EA">
        <w:rPr>
          <w:lang w:val="pt-BR"/>
        </w:rPr>
        <w:t>__________ Contato: ___________________________________________________</w:t>
      </w:r>
    </w:p>
    <w:p w14:paraId="2143002D" w14:textId="5F406EB8" w:rsidR="008E16EA" w:rsidRDefault="005078B0">
      <w:pPr>
        <w:rPr>
          <w:lang w:val="pt-BR"/>
        </w:rPr>
      </w:pPr>
      <w:r w:rsidRPr="008E16EA">
        <w:rPr>
          <w:lang w:val="pt-BR"/>
        </w:rPr>
        <w:t>Responsável Técnico: _____________________________________</w:t>
      </w:r>
      <w:r w:rsidR="008E16EA">
        <w:rPr>
          <w:lang w:val="pt-BR"/>
        </w:rPr>
        <w:t>__________________________________________</w:t>
      </w:r>
      <w:r w:rsidRPr="008E16EA">
        <w:rPr>
          <w:lang w:val="pt-BR"/>
        </w:rPr>
        <w:t xml:space="preserve">_ </w:t>
      </w:r>
    </w:p>
    <w:p w14:paraId="204AB703" w14:textId="7B7C395B" w:rsidR="008E16EA" w:rsidRDefault="005078B0">
      <w:pPr>
        <w:rPr>
          <w:lang w:val="pt-BR"/>
        </w:rPr>
      </w:pPr>
      <w:r w:rsidRPr="008E16EA">
        <w:rPr>
          <w:lang w:val="pt-BR"/>
        </w:rPr>
        <w:t>CREA/CAU: _____________________</w:t>
      </w:r>
      <w:r w:rsidR="008E16EA">
        <w:rPr>
          <w:lang w:val="pt-BR"/>
        </w:rPr>
        <w:t>_________</w:t>
      </w:r>
      <w:r w:rsidR="008E16EA" w:rsidRPr="008E16EA">
        <w:rPr>
          <w:lang w:val="pt-BR"/>
        </w:rPr>
        <w:t xml:space="preserve"> </w:t>
      </w:r>
      <w:r w:rsidR="008E16EA">
        <w:rPr>
          <w:lang w:val="pt-BR"/>
        </w:rPr>
        <w:t>Contato: ___________________________________________________</w:t>
      </w:r>
    </w:p>
    <w:p w14:paraId="257827BB" w14:textId="4691637A" w:rsidR="00F46ECA" w:rsidRPr="008E16EA" w:rsidRDefault="005078B0">
      <w:pPr>
        <w:rPr>
          <w:lang w:val="pt-BR"/>
        </w:rPr>
      </w:pPr>
      <w:r w:rsidRPr="008E16EA">
        <w:rPr>
          <w:lang w:val="pt-BR"/>
        </w:rPr>
        <w:t>Nº da ART/RRT</w:t>
      </w:r>
      <w:r w:rsidR="008E16EA" w:rsidRPr="008E16EA">
        <w:rPr>
          <w:rFonts w:ascii="Cambria" w:hAnsi="Cambria"/>
          <w:lang w:val="pt-BR"/>
        </w:rPr>
        <w:t xml:space="preserve"> de execução do sistema hidrossanitário</w:t>
      </w:r>
      <w:r w:rsidRPr="008E16EA">
        <w:rPr>
          <w:lang w:val="pt-BR"/>
        </w:rPr>
        <w:t xml:space="preserve">: </w:t>
      </w:r>
      <w:r w:rsidR="008E16EA">
        <w:rPr>
          <w:lang w:val="pt-BR"/>
        </w:rPr>
        <w:t>_</w:t>
      </w:r>
      <w:r w:rsidRPr="008E16EA">
        <w:rPr>
          <w:lang w:val="pt-BR"/>
        </w:rPr>
        <w:t>______________________________________</w:t>
      </w:r>
      <w:r w:rsidR="008E16EA">
        <w:rPr>
          <w:lang w:val="pt-BR"/>
        </w:rPr>
        <w:t>_</w:t>
      </w:r>
    </w:p>
    <w:p w14:paraId="37B44D2A" w14:textId="172CAFC4" w:rsidR="008E16EA" w:rsidRPr="008E16EA" w:rsidRDefault="005078B0">
      <w:pPr>
        <w:rPr>
          <w:lang w:val="pt-BR"/>
        </w:rPr>
      </w:pPr>
      <w:r w:rsidRPr="008E16EA">
        <w:rPr>
          <w:lang w:val="pt-BR"/>
        </w:rPr>
        <w:t>Processo de Aprovação no SAMAE: ___________________________</w:t>
      </w:r>
      <w:r w:rsidR="008E16EA">
        <w:rPr>
          <w:lang w:val="pt-BR"/>
        </w:rPr>
        <w:t>__ Data:_____________________________</w:t>
      </w:r>
    </w:p>
    <w:p w14:paraId="3E4B78A2" w14:textId="6D0B78D0" w:rsidR="00F46ECA" w:rsidRPr="008E16EA" w:rsidRDefault="005078B0" w:rsidP="008E16EA">
      <w:pPr>
        <w:pStyle w:val="Ttulo1"/>
        <w:spacing w:after="240"/>
        <w:rPr>
          <w:lang w:val="pt-BR"/>
        </w:rPr>
      </w:pPr>
      <w:r w:rsidRPr="008E16EA">
        <w:rPr>
          <w:lang w:val="pt-BR"/>
        </w:rPr>
        <w:t>DECLARAÇÃO DE RESPONSABILIDADE</w:t>
      </w:r>
      <w:r w:rsidR="00E31EB9" w:rsidRPr="00E31EB9">
        <w:rPr>
          <w:sz w:val="22"/>
          <w:szCs w:val="22"/>
          <w:lang w:val="pt-BR"/>
        </w:rPr>
        <w:t xml:space="preserve"> (A ser preenchido pelo Responsável Técnico)</w:t>
      </w:r>
    </w:p>
    <w:p w14:paraId="48BA4934" w14:textId="321391B7" w:rsidR="008E16EA" w:rsidRPr="008E16EA" w:rsidRDefault="008E16EA" w:rsidP="00CA6C09">
      <w:pPr>
        <w:spacing w:line="360" w:lineRule="auto"/>
        <w:jc w:val="both"/>
        <w:rPr>
          <w:lang w:val="pt-BR"/>
        </w:rPr>
      </w:pPr>
      <w:r w:rsidRPr="008E16EA">
        <w:rPr>
          <w:lang w:val="pt-BR"/>
        </w:rPr>
        <w:t xml:space="preserve">Eu, </w:t>
      </w:r>
      <w:r>
        <w:rPr>
          <w:lang w:val="pt-BR"/>
        </w:rPr>
        <w:t>_____________________________________________________________</w:t>
      </w:r>
      <w:r w:rsidR="00E31EB9">
        <w:rPr>
          <w:lang w:val="pt-BR"/>
        </w:rPr>
        <w:t xml:space="preserve">__________________________ </w:t>
      </w:r>
      <w:r w:rsidRPr="008E16EA">
        <w:rPr>
          <w:lang w:val="pt-BR"/>
        </w:rPr>
        <w:t xml:space="preserve">registrado no </w:t>
      </w:r>
      <w:r w:rsidR="00E31EB9" w:rsidRPr="008E16EA">
        <w:rPr>
          <w:lang w:val="pt-BR"/>
        </w:rPr>
        <w:t>CREA/CAU</w:t>
      </w:r>
      <w:r w:rsidR="00E31EB9">
        <w:rPr>
          <w:lang w:val="pt-BR"/>
        </w:rPr>
        <w:t xml:space="preserve"> </w:t>
      </w:r>
      <w:r>
        <w:rPr>
          <w:lang w:val="pt-BR"/>
        </w:rPr>
        <w:t>_____________________________</w:t>
      </w:r>
      <w:r w:rsidRPr="008E16EA">
        <w:rPr>
          <w:lang w:val="pt-BR"/>
        </w:rPr>
        <w:t>,</w:t>
      </w:r>
      <w:r w:rsidR="00E31EB9">
        <w:rPr>
          <w:lang w:val="pt-BR"/>
        </w:rPr>
        <w:t xml:space="preserve"> </w:t>
      </w:r>
      <w:r w:rsidRPr="008E16EA">
        <w:rPr>
          <w:lang w:val="pt-BR"/>
        </w:rPr>
        <w:t xml:space="preserve">responsável pela execução das instalações hidrossanitárias do empreendimento acima identificado, </w:t>
      </w:r>
      <w:r w:rsidRPr="008E16EA">
        <w:rPr>
          <w:b/>
          <w:bCs/>
          <w:lang w:val="pt-BR"/>
        </w:rPr>
        <w:t>DECLARO</w:t>
      </w:r>
      <w:r w:rsidRPr="008E16EA">
        <w:rPr>
          <w:lang w:val="pt-BR"/>
        </w:rPr>
        <w:t>, sob as penalidades previstas em lei e normas aplicáveis, que:</w:t>
      </w:r>
    </w:p>
    <w:p w14:paraId="3864BDE8" w14:textId="31CFA692" w:rsidR="008E16EA" w:rsidRDefault="008E16EA" w:rsidP="00CA6C09">
      <w:pPr>
        <w:pStyle w:val="PargrafodaLista"/>
        <w:numPr>
          <w:ilvl w:val="0"/>
          <w:numId w:val="10"/>
        </w:numPr>
        <w:spacing w:line="360" w:lineRule="auto"/>
        <w:jc w:val="both"/>
        <w:rPr>
          <w:lang w:val="pt-BR"/>
        </w:rPr>
      </w:pPr>
      <w:r w:rsidRPr="008E16EA">
        <w:rPr>
          <w:lang w:val="pt-BR"/>
        </w:rPr>
        <w:t>A execução das instalações hidrossanitárias foi realizada em conformidade com o Projeto Legal Hidrossanitário “Aprovado” pelo SAMAE, respeitando integralmente as especificações, dimensionamentos e materiais nele definidos</w:t>
      </w:r>
      <w:r>
        <w:rPr>
          <w:lang w:val="pt-BR"/>
        </w:rPr>
        <w:t>;</w:t>
      </w:r>
    </w:p>
    <w:p w14:paraId="1249B2FE" w14:textId="77777777" w:rsidR="008E16EA" w:rsidRPr="008E16EA" w:rsidRDefault="008E16EA" w:rsidP="00CA6C09">
      <w:pPr>
        <w:pStyle w:val="PargrafodaLista"/>
        <w:spacing w:line="360" w:lineRule="auto"/>
        <w:jc w:val="both"/>
        <w:rPr>
          <w:lang w:val="pt-BR"/>
        </w:rPr>
      </w:pPr>
    </w:p>
    <w:p w14:paraId="1A14F66E" w14:textId="6255AD87" w:rsidR="008E16EA" w:rsidRDefault="008E16EA" w:rsidP="00CA6C09">
      <w:pPr>
        <w:pStyle w:val="PargrafodaLista"/>
        <w:numPr>
          <w:ilvl w:val="0"/>
          <w:numId w:val="10"/>
        </w:numPr>
        <w:spacing w:line="360" w:lineRule="auto"/>
        <w:jc w:val="both"/>
        <w:rPr>
          <w:lang w:val="pt-BR"/>
        </w:rPr>
      </w:pPr>
      <w:r w:rsidRPr="008E16EA">
        <w:rPr>
          <w:lang w:val="pt-BR"/>
        </w:rPr>
        <w:t>O sistema de extravasão dos reservatórios foi executado em conformidade com a NBR 5626, garantindo que o extravasor deságue em local visível e de fácil acesso, possibilitando a imediata identificação em caso de transbordo</w:t>
      </w:r>
      <w:r>
        <w:rPr>
          <w:lang w:val="pt-BR"/>
        </w:rPr>
        <w:t>;</w:t>
      </w:r>
    </w:p>
    <w:p w14:paraId="41283E5C" w14:textId="6C8F9613" w:rsidR="008E16EA" w:rsidRDefault="008E16EA" w:rsidP="00CA6C09">
      <w:pPr>
        <w:pStyle w:val="PargrafodaLista"/>
        <w:numPr>
          <w:ilvl w:val="0"/>
          <w:numId w:val="10"/>
        </w:numPr>
        <w:spacing w:line="360" w:lineRule="auto"/>
        <w:jc w:val="both"/>
        <w:rPr>
          <w:lang w:val="pt-BR"/>
        </w:rPr>
      </w:pPr>
      <w:r w:rsidRPr="008E16EA">
        <w:rPr>
          <w:lang w:val="pt-BR"/>
        </w:rPr>
        <w:lastRenderedPageBreak/>
        <w:t>As informações, imagens e documentos anexos a este termo são verdadeiros e condizem com a execução realizada no empreendimento</w:t>
      </w:r>
      <w:r>
        <w:rPr>
          <w:lang w:val="pt-BR"/>
        </w:rPr>
        <w:t>;</w:t>
      </w:r>
    </w:p>
    <w:p w14:paraId="3FED25D1" w14:textId="77777777" w:rsidR="008E16EA" w:rsidRPr="008E16EA" w:rsidRDefault="008E16EA" w:rsidP="00CA6C09">
      <w:pPr>
        <w:pStyle w:val="PargrafodaLista"/>
        <w:spacing w:line="360" w:lineRule="auto"/>
        <w:rPr>
          <w:lang w:val="pt-BR"/>
        </w:rPr>
      </w:pPr>
    </w:p>
    <w:p w14:paraId="4CDA078C" w14:textId="0F647794" w:rsidR="008E16EA" w:rsidRPr="008E16EA" w:rsidRDefault="008E16EA" w:rsidP="00CA6C09">
      <w:pPr>
        <w:pStyle w:val="PargrafodaLista"/>
        <w:numPr>
          <w:ilvl w:val="0"/>
          <w:numId w:val="10"/>
        </w:numPr>
        <w:spacing w:line="360" w:lineRule="auto"/>
        <w:jc w:val="both"/>
        <w:rPr>
          <w:lang w:val="pt-BR"/>
        </w:rPr>
      </w:pPr>
      <w:r w:rsidRPr="008E16EA">
        <w:rPr>
          <w:lang w:val="pt-BR"/>
        </w:rPr>
        <w:t>Estou ciente de que o SAMAE poderá, a qualquer tempo, mesmo após a emissão da presente declaração e do Habite-se, fiscalizar os itens abaixo relacionados, podendo realizar vistoria in loco, solicitar imagens adicionais (fotos ou vídeos) ou outros documentos comprobatórios, sem prejuízo de exigências complementares que se façam necessárias.</w:t>
      </w:r>
    </w:p>
    <w:p w14:paraId="3B63D46B" w14:textId="22BD8280" w:rsidR="008E16EA" w:rsidRPr="008E16EA" w:rsidRDefault="000662BB" w:rsidP="008E16EA">
      <w:pPr>
        <w:pStyle w:val="Ttulo1"/>
        <w:spacing w:after="240"/>
        <w:rPr>
          <w:lang w:val="pt-BR"/>
        </w:rPr>
      </w:pPr>
      <w:r>
        <w:rPr>
          <w:lang w:val="pt-BR"/>
        </w:rPr>
        <w:t xml:space="preserve">ANEXO I - </w:t>
      </w:r>
      <w:r w:rsidR="008E16EA" w:rsidRPr="008E16EA">
        <w:rPr>
          <w:lang w:val="pt-BR"/>
        </w:rPr>
        <w:t xml:space="preserve">RELATÓRIO DE EXECUÇÃO DAS INSTALAÇÕES </w:t>
      </w:r>
    </w:p>
    <w:p w14:paraId="7FD8D626" w14:textId="77777777" w:rsidR="008E16EA" w:rsidRPr="008E16EA" w:rsidRDefault="008E16EA" w:rsidP="00CA6C09">
      <w:pPr>
        <w:spacing w:line="360" w:lineRule="auto"/>
        <w:rPr>
          <w:lang w:val="pt-BR"/>
        </w:rPr>
      </w:pPr>
      <w:r w:rsidRPr="008E16EA">
        <w:rPr>
          <w:lang w:val="pt-BR"/>
        </w:rPr>
        <w:t>1º - Foto individual de cada reservatório instalado, com especificação e volume visível, em conformidade com o Projeto Hidrossanitário aprovado pelo SAMAE;</w:t>
      </w:r>
    </w:p>
    <w:p w14:paraId="3C9C625F" w14:textId="77777777" w:rsidR="008E16EA" w:rsidRPr="008E16EA" w:rsidRDefault="008E16EA" w:rsidP="00CA6C09">
      <w:pPr>
        <w:spacing w:line="360" w:lineRule="auto"/>
        <w:rPr>
          <w:lang w:val="pt-BR"/>
        </w:rPr>
      </w:pPr>
      <w:r w:rsidRPr="008E16EA">
        <w:rPr>
          <w:lang w:val="pt-BR"/>
        </w:rPr>
        <w:t>2º - Fotos da tubulação de entrada e de saída de cada reservatório conforme projeto aprovado;</w:t>
      </w:r>
    </w:p>
    <w:p w14:paraId="5676A602" w14:textId="77777777" w:rsidR="008E16EA" w:rsidRDefault="008E16EA" w:rsidP="00CA6C09">
      <w:pPr>
        <w:spacing w:line="360" w:lineRule="auto"/>
        <w:rPr>
          <w:lang w:val="pt-BR"/>
        </w:rPr>
      </w:pPr>
      <w:r w:rsidRPr="008E16EA">
        <w:rPr>
          <w:lang w:val="pt-BR"/>
        </w:rPr>
        <w:t>3º - Fotos da tubulação de extravasão e limpeza de cada reservatório, comprovando que o extravasor está em local visível e acessível;</w:t>
      </w:r>
    </w:p>
    <w:p w14:paraId="2239EAC5" w14:textId="76691768" w:rsidR="000662BB" w:rsidRPr="008E16EA" w:rsidRDefault="000662BB" w:rsidP="000662BB">
      <w:pPr>
        <w:spacing w:line="360" w:lineRule="auto"/>
        <w:rPr>
          <w:lang w:val="pt-BR"/>
        </w:rPr>
      </w:pPr>
      <w:r>
        <w:rPr>
          <w:lang w:val="pt-BR"/>
        </w:rPr>
        <w:t>4</w:t>
      </w:r>
      <w:r w:rsidRPr="008E16EA">
        <w:rPr>
          <w:lang w:val="pt-BR"/>
        </w:rPr>
        <w:t>º - Foto demonstrando o acesso a todos os reservatórios, inclusive inferiores, quando aplicável;</w:t>
      </w:r>
    </w:p>
    <w:p w14:paraId="20CB9037" w14:textId="663CF2D0" w:rsidR="008E16EA" w:rsidRPr="008E16EA" w:rsidRDefault="000662BB" w:rsidP="00CA6C09">
      <w:pPr>
        <w:spacing w:line="360" w:lineRule="auto"/>
        <w:rPr>
          <w:lang w:val="pt-BR"/>
        </w:rPr>
      </w:pPr>
      <w:r>
        <w:rPr>
          <w:lang w:val="pt-BR"/>
        </w:rPr>
        <w:t>5</w:t>
      </w:r>
      <w:r w:rsidR="008E16EA" w:rsidRPr="008E16EA">
        <w:rPr>
          <w:lang w:val="pt-BR"/>
        </w:rPr>
        <w:t>º - Foto do sistema de recalque (bombas), quando houver reservatório inferior previsto no projeto;</w:t>
      </w:r>
    </w:p>
    <w:p w14:paraId="3C6860A0" w14:textId="5B01F30A" w:rsidR="008E16EA" w:rsidRPr="008E16EA" w:rsidRDefault="000662BB" w:rsidP="00CA6C09">
      <w:pPr>
        <w:spacing w:line="360" w:lineRule="auto"/>
        <w:rPr>
          <w:lang w:val="pt-BR"/>
        </w:rPr>
      </w:pPr>
      <w:r>
        <w:rPr>
          <w:lang w:val="pt-BR"/>
        </w:rPr>
        <w:t>6</w:t>
      </w:r>
      <w:r w:rsidR="008E16EA" w:rsidRPr="008E16EA">
        <w:rPr>
          <w:lang w:val="pt-BR"/>
        </w:rPr>
        <w:t>º - Foto do grupo gerador instalado, quando previsto no projeto aprovado;</w:t>
      </w:r>
    </w:p>
    <w:p w14:paraId="61BDD74A" w14:textId="7863C9E8" w:rsidR="000662BB" w:rsidRDefault="000662BB" w:rsidP="000662BB">
      <w:pPr>
        <w:pStyle w:val="Ttulo1"/>
        <w:spacing w:after="240"/>
        <w:rPr>
          <w:lang w:val="pt-BR"/>
        </w:rPr>
      </w:pPr>
      <w:r>
        <w:rPr>
          <w:lang w:val="pt-BR"/>
        </w:rPr>
        <w:t>ANEXO II – DOCUMENTO DE RESPONSABILIDADE TÉCNICA</w:t>
      </w:r>
    </w:p>
    <w:p w14:paraId="0DBA6542" w14:textId="5021B851" w:rsidR="008E16EA" w:rsidRPr="008E16EA" w:rsidRDefault="000662BB" w:rsidP="00CA6C09">
      <w:pPr>
        <w:spacing w:line="360" w:lineRule="auto"/>
        <w:rPr>
          <w:lang w:val="pt-BR"/>
        </w:rPr>
      </w:pPr>
      <w:r>
        <w:rPr>
          <w:lang w:val="pt-BR"/>
        </w:rPr>
        <w:t>1.</w:t>
      </w:r>
      <w:r w:rsidR="008E16EA" w:rsidRPr="008E16EA">
        <w:rPr>
          <w:lang w:val="pt-BR"/>
        </w:rPr>
        <w:t xml:space="preserve"> Cópia da ART/RRT (ou DRT) de execução</w:t>
      </w:r>
      <w:r>
        <w:rPr>
          <w:lang w:val="pt-BR"/>
        </w:rPr>
        <w:t xml:space="preserve">, </w:t>
      </w:r>
      <w:r w:rsidR="008E16EA" w:rsidRPr="008E16EA">
        <w:rPr>
          <w:lang w:val="pt-BR"/>
        </w:rPr>
        <w:t>devidamente registrada</w:t>
      </w:r>
      <w:r>
        <w:rPr>
          <w:lang w:val="pt-BR"/>
        </w:rPr>
        <w:t xml:space="preserve"> e assinada pelo responsável técnico e proprietário</w:t>
      </w:r>
      <w:r w:rsidR="008E16EA" w:rsidRPr="008E16EA">
        <w:rPr>
          <w:lang w:val="pt-BR"/>
        </w:rPr>
        <w:t>, abrangendo a atividade de Execução de Instalações Hidrossanitárias Prediais.</w:t>
      </w:r>
    </w:p>
    <w:p w14:paraId="5ED54E40" w14:textId="77777777" w:rsidR="00CA6C09" w:rsidRPr="00CA6C09" w:rsidRDefault="00CA6C09" w:rsidP="00CA6C09">
      <w:pPr>
        <w:pStyle w:val="Ttulo1"/>
        <w:spacing w:after="240"/>
        <w:rPr>
          <w:lang w:val="pt-BR"/>
        </w:rPr>
      </w:pPr>
      <w:r w:rsidRPr="00CA6C09">
        <w:rPr>
          <w:lang w:val="pt-BR"/>
        </w:rPr>
        <w:lastRenderedPageBreak/>
        <w:t>OBSERVAÇÃO IMPORTANTE:</w:t>
      </w:r>
    </w:p>
    <w:p w14:paraId="3827E8CF" w14:textId="41B6B01B" w:rsidR="00CA6C09" w:rsidRPr="00CA6C09" w:rsidRDefault="00CA6C09" w:rsidP="00CA6C09">
      <w:pPr>
        <w:spacing w:line="360" w:lineRule="auto"/>
        <w:jc w:val="both"/>
        <w:rPr>
          <w:lang w:val="pt-BR"/>
        </w:rPr>
      </w:pPr>
      <w:r w:rsidRPr="00CA6C09">
        <w:rPr>
          <w:lang w:val="pt-BR"/>
        </w:rPr>
        <w:t>O SAMAE se reserva o direito de fiscalizar os itens</w:t>
      </w:r>
      <w:r w:rsidR="00E31EB9">
        <w:rPr>
          <w:lang w:val="pt-BR"/>
        </w:rPr>
        <w:t xml:space="preserve"> referentes aos anexos</w:t>
      </w:r>
      <w:r w:rsidRPr="00CA6C09">
        <w:rPr>
          <w:lang w:val="pt-BR"/>
        </w:rPr>
        <w:t xml:space="preserve"> 1º ao </w:t>
      </w:r>
      <w:r w:rsidR="000662BB">
        <w:rPr>
          <w:lang w:val="pt-BR"/>
        </w:rPr>
        <w:t>6</w:t>
      </w:r>
      <w:r w:rsidRPr="00CA6C09">
        <w:rPr>
          <w:lang w:val="pt-BR"/>
        </w:rPr>
        <w:t>º a qualquer momento, mesmo após emissão do Habite-se, inclusive exigindo documentação complementar, imagens adicionais ou inspeção presencial.</w:t>
      </w:r>
    </w:p>
    <w:p w14:paraId="6E1B14D4" w14:textId="77777777" w:rsidR="00CA6C09" w:rsidRPr="00CA6C09" w:rsidRDefault="00CA6C09" w:rsidP="00CA6C09">
      <w:pPr>
        <w:pStyle w:val="Ttulo1"/>
        <w:spacing w:after="240"/>
        <w:rPr>
          <w:lang w:val="pt-BR"/>
        </w:rPr>
      </w:pPr>
      <w:r w:rsidRPr="00CA6C09">
        <w:rPr>
          <w:lang w:val="pt-BR"/>
        </w:rPr>
        <w:t>DECLARAÇÃO FINAL:</w:t>
      </w:r>
    </w:p>
    <w:p w14:paraId="1FFAFBBC" w14:textId="77777777" w:rsidR="00CA6C09" w:rsidRPr="00E31EB9" w:rsidRDefault="00CA6C09" w:rsidP="00CA6C09">
      <w:pPr>
        <w:spacing w:line="360" w:lineRule="auto"/>
        <w:jc w:val="both"/>
        <w:rPr>
          <w:lang w:val="pt-BR"/>
        </w:rPr>
      </w:pPr>
      <w:r w:rsidRPr="00E31EB9">
        <w:rPr>
          <w:lang w:val="pt-BR"/>
        </w:rPr>
        <w:t>Declaro, sob minha responsabilidade técnica e legal, que todas as informações prestadas, bem como as imagens e documentos anexos, são verdadeiras e refletem a execução das instalações hidrossanitárias conforme aprovado pelo SAMAE.</w:t>
      </w:r>
    </w:p>
    <w:p w14:paraId="65DD6256" w14:textId="75FF9740" w:rsidR="00CA6C09" w:rsidRDefault="00CA6C09" w:rsidP="00E31EB9">
      <w:pPr>
        <w:spacing w:line="360" w:lineRule="auto"/>
        <w:jc w:val="both"/>
        <w:rPr>
          <w:lang w:val="pt-BR"/>
        </w:rPr>
      </w:pPr>
      <w:r w:rsidRPr="00E31EB9">
        <w:rPr>
          <w:lang w:val="pt-BR"/>
        </w:rPr>
        <w:t>Declaro ainda, que o proprietário do empreendimento está de acordo com as informações apresentadas neste documento</w:t>
      </w:r>
      <w:r w:rsidR="00E31EB9">
        <w:rPr>
          <w:lang w:val="pt-BR"/>
        </w:rPr>
        <w:t xml:space="preserve">. </w:t>
      </w:r>
    </w:p>
    <w:p w14:paraId="02788A20" w14:textId="3BF32B9A" w:rsidR="00CA6C09" w:rsidRPr="00E31EB9" w:rsidRDefault="00CA6C09" w:rsidP="00E31EB9">
      <w:pPr>
        <w:pStyle w:val="Ttulo1"/>
        <w:spacing w:after="240"/>
        <w:rPr>
          <w:lang w:val="pt-BR"/>
        </w:rPr>
      </w:pPr>
      <w:r w:rsidRPr="00E31EB9">
        <w:rPr>
          <w:lang w:val="pt-BR"/>
        </w:rPr>
        <w:t>ASSINATURAS ELETRÔNICAS:</w:t>
      </w:r>
    </w:p>
    <w:p w14:paraId="4F38CEA0" w14:textId="6BC40C30" w:rsidR="00E31EB9" w:rsidRPr="00E31EB9" w:rsidRDefault="00CA6C09" w:rsidP="00CA6C09">
      <w:pPr>
        <w:rPr>
          <w:lang w:val="pt-BR"/>
        </w:rPr>
      </w:pPr>
      <w:r w:rsidRPr="00E31EB9">
        <w:rPr>
          <w:b/>
          <w:bCs/>
          <w:lang w:val="pt-BR"/>
        </w:rPr>
        <w:t>Proprietário (Titular do Imóvel):</w:t>
      </w:r>
      <w:r w:rsidRPr="00E31EB9">
        <w:rPr>
          <w:lang w:val="pt-BR"/>
        </w:rPr>
        <w:br/>
        <w:t>Nome: _________________________</w:t>
      </w:r>
      <w:r w:rsidR="00E31EB9">
        <w:rPr>
          <w:lang w:val="pt-BR"/>
        </w:rPr>
        <w:t>________________________________________________________________________</w:t>
      </w:r>
      <w:r w:rsidRPr="00E31EB9">
        <w:rPr>
          <w:lang w:val="pt-BR"/>
        </w:rPr>
        <w:br/>
        <w:t>CPF: _________________________</w:t>
      </w:r>
      <w:r w:rsidR="00E31EB9">
        <w:rPr>
          <w:lang w:val="pt-BR"/>
        </w:rPr>
        <w:t>___________________________________________________________________________</w:t>
      </w:r>
    </w:p>
    <w:p w14:paraId="09D7F1EA" w14:textId="77777777" w:rsidR="00E31EB9" w:rsidRDefault="00E31EB9" w:rsidP="00E31EB9">
      <w:pPr>
        <w:jc w:val="center"/>
        <w:rPr>
          <w:lang w:val="pt-BR"/>
        </w:rPr>
      </w:pPr>
    </w:p>
    <w:p w14:paraId="37058D65" w14:textId="0C3935F7" w:rsidR="00CA6C09" w:rsidRDefault="00CA6C09" w:rsidP="00E31EB9">
      <w:pPr>
        <w:jc w:val="center"/>
        <w:rPr>
          <w:b/>
          <w:bCs/>
          <w:lang w:val="pt-BR"/>
        </w:rPr>
      </w:pPr>
      <w:r w:rsidRPr="00E31EB9">
        <w:rPr>
          <w:lang w:val="pt-BR"/>
        </w:rPr>
        <w:br/>
      </w:r>
      <w:r w:rsidR="00E31EB9">
        <w:rPr>
          <w:lang w:val="pt-BR"/>
        </w:rPr>
        <w:t>______________________</w:t>
      </w:r>
      <w:r w:rsidRPr="00E31EB9">
        <w:rPr>
          <w:lang w:val="pt-BR"/>
        </w:rPr>
        <w:t>_________________________</w:t>
      </w:r>
      <w:r w:rsidRPr="00CA6C09">
        <w:rPr>
          <w:highlight w:val="yellow"/>
          <w:lang w:val="pt-BR"/>
        </w:rPr>
        <w:br/>
      </w:r>
      <w:r w:rsidR="00E31EB9" w:rsidRPr="00E31EB9">
        <w:rPr>
          <w:b/>
          <w:bCs/>
          <w:lang w:val="pt-BR"/>
        </w:rPr>
        <w:t>Proprietário (Titular do Imóvel)</w:t>
      </w:r>
    </w:p>
    <w:p w14:paraId="3D5F47A6" w14:textId="77777777" w:rsidR="00E31EB9" w:rsidRPr="00CA6C09" w:rsidRDefault="00E31EB9" w:rsidP="00E31EB9">
      <w:pPr>
        <w:jc w:val="center"/>
        <w:rPr>
          <w:highlight w:val="yellow"/>
          <w:lang w:val="pt-BR"/>
        </w:rPr>
      </w:pPr>
    </w:p>
    <w:p w14:paraId="6ECF8F85" w14:textId="11328DDA" w:rsidR="00E31EB9" w:rsidRDefault="00E31EB9" w:rsidP="00E31EB9">
      <w:pPr>
        <w:rPr>
          <w:lang w:val="pt-BR"/>
        </w:rPr>
      </w:pPr>
      <w:r w:rsidRPr="00E31EB9">
        <w:rPr>
          <w:b/>
          <w:bCs/>
          <w:lang w:val="pt-BR"/>
        </w:rPr>
        <w:t>Responsável Técnico pela Execução:</w:t>
      </w:r>
      <w:r w:rsidRPr="00E31EB9">
        <w:rPr>
          <w:lang w:val="pt-BR"/>
        </w:rPr>
        <w:br/>
        <w:t>Nome: _________________________</w:t>
      </w:r>
      <w:r>
        <w:rPr>
          <w:lang w:val="pt-BR"/>
        </w:rPr>
        <w:t>________________________________________________________________________</w:t>
      </w:r>
      <w:r w:rsidRPr="00E31EB9">
        <w:rPr>
          <w:lang w:val="pt-BR"/>
        </w:rPr>
        <w:br/>
        <w:t>Registro CREA/CAU: _________________________</w:t>
      </w:r>
      <w:r>
        <w:rPr>
          <w:lang w:val="pt-BR"/>
        </w:rPr>
        <w:t>________________________________________________________</w:t>
      </w:r>
    </w:p>
    <w:p w14:paraId="0E527402" w14:textId="77777777" w:rsidR="00E31EB9" w:rsidRDefault="00E31EB9" w:rsidP="00E31EB9">
      <w:pPr>
        <w:jc w:val="center"/>
        <w:rPr>
          <w:lang w:val="pt-BR"/>
        </w:rPr>
      </w:pPr>
    </w:p>
    <w:p w14:paraId="526CB7D2" w14:textId="0C15D0AD" w:rsidR="00E31EB9" w:rsidRDefault="00E31EB9" w:rsidP="00E31EB9">
      <w:pPr>
        <w:jc w:val="center"/>
        <w:rPr>
          <w:b/>
          <w:bCs/>
          <w:lang w:val="pt-BR"/>
        </w:rPr>
      </w:pPr>
      <w:r w:rsidRPr="00E31EB9">
        <w:rPr>
          <w:lang w:val="pt-BR"/>
        </w:rPr>
        <w:br/>
      </w:r>
      <w:r>
        <w:rPr>
          <w:lang w:val="pt-BR"/>
        </w:rPr>
        <w:t>______________________</w:t>
      </w:r>
      <w:r w:rsidRPr="00E31EB9">
        <w:rPr>
          <w:lang w:val="pt-BR"/>
        </w:rPr>
        <w:t>_________________________</w:t>
      </w:r>
      <w:r w:rsidRPr="00CA6C09">
        <w:rPr>
          <w:highlight w:val="yellow"/>
          <w:lang w:val="pt-BR"/>
        </w:rPr>
        <w:br/>
      </w:r>
      <w:r w:rsidRPr="00E31EB9">
        <w:rPr>
          <w:b/>
          <w:bCs/>
          <w:lang w:val="pt-BR"/>
        </w:rPr>
        <w:t>Responsável Técnico pela Execução</w:t>
      </w:r>
    </w:p>
    <w:p w14:paraId="383F855B" w14:textId="1F0A0770" w:rsidR="000662BB" w:rsidRDefault="000662BB" w:rsidP="000662BB">
      <w:pPr>
        <w:pStyle w:val="Ttulo"/>
        <w:jc w:val="center"/>
        <w:rPr>
          <w:rFonts w:ascii="Cambria" w:hAnsi="Cambria"/>
          <w:b/>
          <w:bCs/>
          <w:sz w:val="48"/>
          <w:szCs w:val="48"/>
          <w:lang w:val="pt-BR"/>
        </w:rPr>
      </w:pPr>
      <w:r>
        <w:rPr>
          <w:rFonts w:ascii="Cambria" w:hAnsi="Cambria"/>
          <w:b/>
          <w:bCs/>
          <w:sz w:val="48"/>
          <w:szCs w:val="48"/>
          <w:lang w:val="pt-BR"/>
        </w:rPr>
        <w:lastRenderedPageBreak/>
        <w:t>Anexo I – Relatório Fotográfico</w:t>
      </w:r>
    </w:p>
    <w:p w14:paraId="3445907E" w14:textId="77777777" w:rsidR="000662BB" w:rsidRDefault="000662BB" w:rsidP="000662BB">
      <w:pPr>
        <w:rPr>
          <w:highlight w:val="yellow"/>
          <w:lang w:val="pt-BR"/>
        </w:rPr>
      </w:pPr>
    </w:p>
    <w:p w14:paraId="676C3F4B" w14:textId="6ADB08C1" w:rsidR="000662BB" w:rsidRDefault="000662BB" w:rsidP="000662BB">
      <w:pPr>
        <w:spacing w:line="360" w:lineRule="auto"/>
        <w:rPr>
          <w:lang w:val="pt-BR"/>
        </w:rPr>
      </w:pPr>
      <w:r w:rsidRPr="008E16EA">
        <w:rPr>
          <w:lang w:val="pt-BR"/>
        </w:rPr>
        <w:t>1º - Foto individual de cada reservatório instalado, com especificação e volume visível, em conformidade com o Projeto Hidrossanitário aprovado pelo SAMAE</w:t>
      </w:r>
      <w:r w:rsidR="003705DF">
        <w:rPr>
          <w:lang w:val="pt-BR"/>
        </w:rPr>
        <w:t>.</w:t>
      </w:r>
    </w:p>
    <w:p w14:paraId="7B6EA47E" w14:textId="77777777" w:rsidR="000662BB" w:rsidRDefault="000662BB" w:rsidP="000662BB">
      <w:pPr>
        <w:spacing w:line="360" w:lineRule="auto"/>
        <w:rPr>
          <w:lang w:val="pt-BR"/>
        </w:rPr>
      </w:pPr>
    </w:p>
    <w:p w14:paraId="3D2BB4C5" w14:textId="0293213B" w:rsidR="000662BB" w:rsidRPr="008E16EA" w:rsidRDefault="000662BB" w:rsidP="000662BB">
      <w:pPr>
        <w:spacing w:line="360" w:lineRule="auto"/>
        <w:rPr>
          <w:lang w:val="pt-BR"/>
        </w:rPr>
      </w:pPr>
      <w:r w:rsidRPr="008E16EA">
        <w:rPr>
          <w:lang w:val="pt-BR"/>
        </w:rPr>
        <w:t>2º - Fotos da tubulação de entrada e de saída de cada reservatório conforme projeto aprovado</w:t>
      </w:r>
      <w:r w:rsidR="003705DF">
        <w:rPr>
          <w:lang w:val="pt-BR"/>
        </w:rPr>
        <w:t>.</w:t>
      </w:r>
    </w:p>
    <w:p w14:paraId="47550A8F" w14:textId="77777777" w:rsidR="005078B0" w:rsidRDefault="005078B0" w:rsidP="000662BB">
      <w:pPr>
        <w:spacing w:line="360" w:lineRule="auto"/>
        <w:rPr>
          <w:lang w:val="pt-BR"/>
        </w:rPr>
      </w:pPr>
    </w:p>
    <w:p w14:paraId="6D4E5CA2" w14:textId="6A71AF85" w:rsidR="000662BB" w:rsidRDefault="000662BB" w:rsidP="000662BB">
      <w:pPr>
        <w:spacing w:line="360" w:lineRule="auto"/>
        <w:rPr>
          <w:lang w:val="pt-BR"/>
        </w:rPr>
      </w:pPr>
      <w:r w:rsidRPr="008E16EA">
        <w:rPr>
          <w:lang w:val="pt-BR"/>
        </w:rPr>
        <w:t>3º - Fotos da tubulação de extravasão e limpeza de cada reservatório, comprovando que o extravasor está em local visível e acessível</w:t>
      </w:r>
      <w:r w:rsidR="003705DF">
        <w:rPr>
          <w:lang w:val="pt-BR"/>
        </w:rPr>
        <w:t>.</w:t>
      </w:r>
    </w:p>
    <w:p w14:paraId="6B05D2D1" w14:textId="77777777" w:rsidR="00C07700" w:rsidRDefault="00C07700" w:rsidP="000662BB">
      <w:pPr>
        <w:spacing w:line="360" w:lineRule="auto"/>
        <w:rPr>
          <w:lang w:val="pt-BR"/>
        </w:rPr>
      </w:pPr>
    </w:p>
    <w:p w14:paraId="431A5593" w14:textId="29CF6A1C" w:rsidR="00C07700" w:rsidRDefault="00C07700" w:rsidP="00C07700">
      <w:pPr>
        <w:spacing w:line="360" w:lineRule="auto"/>
        <w:rPr>
          <w:lang w:val="pt-BR"/>
        </w:rPr>
      </w:pPr>
      <w:r>
        <w:rPr>
          <w:lang w:val="pt-BR"/>
        </w:rPr>
        <w:t>4</w:t>
      </w:r>
      <w:r w:rsidRPr="008E16EA">
        <w:rPr>
          <w:lang w:val="pt-BR"/>
        </w:rPr>
        <w:t>º - Foto demonstrando o acesso a todos os reservatórios, inclusive inferiores, quando aplicável</w:t>
      </w:r>
      <w:r w:rsidR="003705DF">
        <w:rPr>
          <w:lang w:val="pt-BR"/>
        </w:rPr>
        <w:t>.</w:t>
      </w:r>
    </w:p>
    <w:p w14:paraId="31AC8117" w14:textId="77777777" w:rsidR="005078B0" w:rsidRPr="008E16EA" w:rsidRDefault="005078B0" w:rsidP="00C07700">
      <w:pPr>
        <w:spacing w:line="360" w:lineRule="auto"/>
        <w:rPr>
          <w:lang w:val="pt-BR"/>
        </w:rPr>
      </w:pPr>
    </w:p>
    <w:p w14:paraId="6451BF04" w14:textId="1272E6DB" w:rsidR="00C07700" w:rsidRDefault="00C07700" w:rsidP="00C07700">
      <w:pPr>
        <w:spacing w:line="360" w:lineRule="auto"/>
        <w:rPr>
          <w:lang w:val="pt-BR"/>
        </w:rPr>
      </w:pPr>
      <w:r>
        <w:rPr>
          <w:lang w:val="pt-BR"/>
        </w:rPr>
        <w:t>5</w:t>
      </w:r>
      <w:r w:rsidRPr="008E16EA">
        <w:rPr>
          <w:lang w:val="pt-BR"/>
        </w:rPr>
        <w:t>º - Foto do sistema de recalque (bombas), quando houver reservatório inferior previsto no projeto</w:t>
      </w:r>
      <w:r w:rsidR="003705DF">
        <w:rPr>
          <w:lang w:val="pt-BR"/>
        </w:rPr>
        <w:t>.</w:t>
      </w:r>
    </w:p>
    <w:p w14:paraId="049DA483" w14:textId="77777777" w:rsidR="00C07700" w:rsidRDefault="00C07700" w:rsidP="00C07700">
      <w:pPr>
        <w:spacing w:line="360" w:lineRule="auto"/>
        <w:rPr>
          <w:lang w:val="pt-BR"/>
        </w:rPr>
      </w:pPr>
    </w:p>
    <w:p w14:paraId="2F19FBC2" w14:textId="373BD801" w:rsidR="00C07700" w:rsidRPr="008E16EA" w:rsidRDefault="00C07700" w:rsidP="00C07700">
      <w:pPr>
        <w:spacing w:line="360" w:lineRule="auto"/>
        <w:rPr>
          <w:lang w:val="pt-BR"/>
        </w:rPr>
      </w:pPr>
      <w:r>
        <w:rPr>
          <w:lang w:val="pt-BR"/>
        </w:rPr>
        <w:t>6</w:t>
      </w:r>
      <w:r w:rsidRPr="008E16EA">
        <w:rPr>
          <w:lang w:val="pt-BR"/>
        </w:rPr>
        <w:t>º - Foto do grupo gerador instalado, quando previsto no projeto aprovado</w:t>
      </w:r>
      <w:r w:rsidR="003705DF">
        <w:rPr>
          <w:lang w:val="pt-BR"/>
        </w:rPr>
        <w:t>.</w:t>
      </w:r>
    </w:p>
    <w:p w14:paraId="006CC272" w14:textId="77777777" w:rsidR="000662BB" w:rsidRPr="000662BB" w:rsidRDefault="000662BB" w:rsidP="000662BB">
      <w:pPr>
        <w:rPr>
          <w:highlight w:val="yellow"/>
          <w:lang w:val="pt-BR"/>
        </w:rPr>
      </w:pPr>
    </w:p>
    <w:sectPr w:rsidR="000662BB" w:rsidRPr="000662BB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B02E1" w14:textId="77777777" w:rsidR="00CF171A" w:rsidRDefault="00CF171A" w:rsidP="00CA6C09">
      <w:pPr>
        <w:spacing w:after="0" w:line="240" w:lineRule="auto"/>
      </w:pPr>
      <w:r>
        <w:separator/>
      </w:r>
    </w:p>
  </w:endnote>
  <w:endnote w:type="continuationSeparator" w:id="0">
    <w:p w14:paraId="40685533" w14:textId="77777777" w:rsidR="00CF171A" w:rsidRDefault="00CF171A" w:rsidP="00CA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89669" w14:textId="77777777" w:rsidR="00CF171A" w:rsidRDefault="00CF171A" w:rsidP="00CA6C09">
      <w:pPr>
        <w:spacing w:after="0" w:line="240" w:lineRule="auto"/>
      </w:pPr>
      <w:r>
        <w:separator/>
      </w:r>
    </w:p>
  </w:footnote>
  <w:footnote w:type="continuationSeparator" w:id="0">
    <w:p w14:paraId="625EFCD9" w14:textId="77777777" w:rsidR="00CF171A" w:rsidRDefault="00CF171A" w:rsidP="00CA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47" w:type="dxa"/>
      <w:tblInd w:w="-796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2411"/>
      <w:gridCol w:w="5953"/>
      <w:gridCol w:w="1783"/>
    </w:tblGrid>
    <w:tr w:rsidR="00CA6C09" w:rsidRPr="00607627" w14:paraId="644554DF" w14:textId="77777777" w:rsidTr="008121EE">
      <w:tc>
        <w:tcPr>
          <w:tcW w:w="2411" w:type="dxa"/>
        </w:tcPr>
        <w:p w14:paraId="2480697A" w14:textId="77777777" w:rsidR="00CA6C09" w:rsidRDefault="00CA6C09" w:rsidP="00CA6C09">
          <w:pPr>
            <w:pStyle w:val="Contedodatabela"/>
            <w:snapToGrid w:val="0"/>
          </w:pPr>
          <w:r w:rsidRPr="008F7290">
            <w:rPr>
              <w:noProof/>
            </w:rPr>
            <w:drawing>
              <wp:inline distT="0" distB="0" distL="0" distR="0" wp14:anchorId="52D5CF85" wp14:editId="6F86F95B">
                <wp:extent cx="1466850" cy="381000"/>
                <wp:effectExtent l="0" t="0" r="0" b="0"/>
                <wp:docPr id="1" name="Imagem 933857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9338576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6D5B407D" w14:textId="77777777" w:rsidR="00CA6C09" w:rsidRPr="00CA6C09" w:rsidRDefault="00CA6C09" w:rsidP="00CA6C09">
          <w:pPr>
            <w:snapToGrid w:val="0"/>
            <w:spacing w:after="0" w:line="240" w:lineRule="auto"/>
            <w:jc w:val="center"/>
            <w:rPr>
              <w:rFonts w:ascii="Arial" w:hAnsi="Arial"/>
              <w:sz w:val="20"/>
              <w:szCs w:val="20"/>
              <w:lang w:val="pt-BR"/>
            </w:rPr>
          </w:pPr>
          <w:r w:rsidRPr="00CA6C09">
            <w:rPr>
              <w:rFonts w:ascii="Arial" w:hAnsi="Arial"/>
              <w:sz w:val="20"/>
              <w:szCs w:val="20"/>
              <w:lang w:val="pt-BR"/>
            </w:rPr>
            <w:t>ESTADO DE SANTA CATARINA</w:t>
          </w:r>
        </w:p>
        <w:p w14:paraId="60C5ED13" w14:textId="77777777" w:rsidR="00CA6C09" w:rsidRPr="00CA6C09" w:rsidRDefault="00CA6C09" w:rsidP="00CA6C09">
          <w:pPr>
            <w:spacing w:after="0" w:line="240" w:lineRule="auto"/>
            <w:jc w:val="center"/>
            <w:rPr>
              <w:rFonts w:ascii="Arial" w:hAnsi="Arial"/>
              <w:sz w:val="20"/>
              <w:szCs w:val="20"/>
              <w:lang w:val="pt-BR"/>
            </w:rPr>
          </w:pPr>
          <w:r w:rsidRPr="00CA6C09">
            <w:rPr>
              <w:rFonts w:ascii="Arial" w:hAnsi="Arial"/>
              <w:sz w:val="20"/>
              <w:szCs w:val="20"/>
              <w:lang w:val="pt-BR"/>
            </w:rPr>
            <w:t>MUNICÍPIO DE JARAGUÁ DO SUL</w:t>
          </w:r>
        </w:p>
        <w:p w14:paraId="2424E0E0" w14:textId="77777777" w:rsidR="00CA6C09" w:rsidRPr="00CA6C09" w:rsidRDefault="00CA6C09" w:rsidP="00CA6C09">
          <w:pPr>
            <w:spacing w:after="0" w:line="240" w:lineRule="auto"/>
            <w:jc w:val="center"/>
            <w:rPr>
              <w:rFonts w:ascii="Arial" w:hAnsi="Arial"/>
              <w:sz w:val="20"/>
              <w:szCs w:val="20"/>
              <w:lang w:val="pt-BR"/>
            </w:rPr>
          </w:pPr>
          <w:r w:rsidRPr="00CA6C09">
            <w:rPr>
              <w:rFonts w:ascii="Arial" w:hAnsi="Arial"/>
              <w:sz w:val="20"/>
              <w:szCs w:val="20"/>
              <w:lang w:val="pt-BR"/>
            </w:rPr>
            <w:t>SERVIÇO AUTONOMO MUNICIPAL DE ÁGUA E ESGOTO</w:t>
          </w:r>
        </w:p>
        <w:p w14:paraId="13767039" w14:textId="77777777" w:rsidR="00CA6C09" w:rsidRPr="003705DF" w:rsidRDefault="00CA6C09" w:rsidP="00CA6C09">
          <w:pPr>
            <w:spacing w:after="0" w:line="240" w:lineRule="auto"/>
            <w:jc w:val="center"/>
            <w:rPr>
              <w:rFonts w:ascii="Arial" w:hAnsi="Arial"/>
              <w:lang w:val="pt-BR"/>
            </w:rPr>
          </w:pPr>
        </w:p>
      </w:tc>
      <w:tc>
        <w:tcPr>
          <w:tcW w:w="1783" w:type="dxa"/>
        </w:tcPr>
        <w:p w14:paraId="41BBFF7E" w14:textId="77777777" w:rsidR="00CA6C09" w:rsidRDefault="00CA6C09" w:rsidP="00CA6C09">
          <w:pPr>
            <w:pStyle w:val="Contedodatabela"/>
            <w:snapToGrid w:val="0"/>
            <w:rPr>
              <w:rFonts w:ascii="Arial" w:hAnsi="Arial"/>
              <w:i/>
              <w:iCs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819024F" wp14:editId="627A5A0D">
                <wp:simplePos x="0" y="0"/>
                <wp:positionH relativeFrom="column">
                  <wp:posOffset>62230</wp:posOffset>
                </wp:positionH>
                <wp:positionV relativeFrom="paragraph">
                  <wp:posOffset>69850</wp:posOffset>
                </wp:positionV>
                <wp:extent cx="1144270" cy="406400"/>
                <wp:effectExtent l="0" t="0" r="0" b="0"/>
                <wp:wrapThrough wrapText="bothSides">
                  <wp:wrapPolygon edited="0">
                    <wp:start x="0" y="0"/>
                    <wp:lineTo x="0" y="20250"/>
                    <wp:lineTo x="21216" y="20250"/>
                    <wp:lineTo x="21216" y="0"/>
                    <wp:lineTo x="0" y="0"/>
                  </wp:wrapPolygon>
                </wp:wrapThrough>
                <wp:docPr id="286612710" name="Imagem 10085119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085119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27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92624AA" w14:textId="77777777" w:rsidR="00CA6C09" w:rsidRPr="003705DF" w:rsidRDefault="00CA6C09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3D87873"/>
    <w:multiLevelType w:val="hybridMultilevel"/>
    <w:tmpl w:val="68969A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561938">
    <w:abstractNumId w:val="8"/>
  </w:num>
  <w:num w:numId="2" w16cid:durableId="1866864454">
    <w:abstractNumId w:val="6"/>
  </w:num>
  <w:num w:numId="3" w16cid:durableId="876164535">
    <w:abstractNumId w:val="5"/>
  </w:num>
  <w:num w:numId="4" w16cid:durableId="989942475">
    <w:abstractNumId w:val="4"/>
  </w:num>
  <w:num w:numId="5" w16cid:durableId="640697116">
    <w:abstractNumId w:val="7"/>
  </w:num>
  <w:num w:numId="6" w16cid:durableId="1693455915">
    <w:abstractNumId w:val="3"/>
  </w:num>
  <w:num w:numId="7" w16cid:durableId="158236243">
    <w:abstractNumId w:val="2"/>
  </w:num>
  <w:num w:numId="8" w16cid:durableId="853808091">
    <w:abstractNumId w:val="1"/>
  </w:num>
  <w:num w:numId="9" w16cid:durableId="802309747">
    <w:abstractNumId w:val="0"/>
  </w:num>
  <w:num w:numId="10" w16cid:durableId="11410728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9D8"/>
    <w:rsid w:val="00023B4C"/>
    <w:rsid w:val="00034616"/>
    <w:rsid w:val="0006063C"/>
    <w:rsid w:val="000662BB"/>
    <w:rsid w:val="0015074B"/>
    <w:rsid w:val="0029639D"/>
    <w:rsid w:val="00326F90"/>
    <w:rsid w:val="003705DF"/>
    <w:rsid w:val="0041768B"/>
    <w:rsid w:val="005078B0"/>
    <w:rsid w:val="00607627"/>
    <w:rsid w:val="00664EC7"/>
    <w:rsid w:val="006D5B9D"/>
    <w:rsid w:val="00831C6A"/>
    <w:rsid w:val="008E16EA"/>
    <w:rsid w:val="009D54D6"/>
    <w:rsid w:val="00A049EC"/>
    <w:rsid w:val="00AA1D8D"/>
    <w:rsid w:val="00B47730"/>
    <w:rsid w:val="00C07700"/>
    <w:rsid w:val="00CA6C09"/>
    <w:rsid w:val="00CB0664"/>
    <w:rsid w:val="00CF171A"/>
    <w:rsid w:val="00E31EB9"/>
    <w:rsid w:val="00E41129"/>
    <w:rsid w:val="00F46EC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031293"/>
  <w14:defaultImageDpi w14:val="300"/>
  <w15:docId w15:val="{2A5045BF-E3F4-4EB4-891A-305F89F5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ontedodatabela">
    <w:name w:val="Conteúdo da tabela"/>
    <w:basedOn w:val="Normal"/>
    <w:rsid w:val="00CA6C0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811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Morgana Decker</cp:lastModifiedBy>
  <cp:revision>2</cp:revision>
  <dcterms:created xsi:type="dcterms:W3CDTF">2025-08-22T17:52:00Z</dcterms:created>
  <dcterms:modified xsi:type="dcterms:W3CDTF">2025-08-22T17:52:00Z</dcterms:modified>
  <cp:category/>
</cp:coreProperties>
</file>